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60126" w14:textId="77777777" w:rsidR="00321439" w:rsidRPr="000966AB" w:rsidRDefault="00321439" w:rsidP="0032143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proofErr w:type="spellStart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Zakres</w:t>
      </w:r>
      <w:proofErr w:type="spellEnd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  <w:proofErr w:type="spellStart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przedmiotu</w:t>
      </w:r>
      <w:proofErr w:type="spellEnd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  <w:proofErr w:type="spellStart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zamówienia</w:t>
      </w:r>
      <w:proofErr w:type="spellEnd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:</w:t>
      </w:r>
    </w:p>
    <w:p w14:paraId="1F67149E" w14:textId="77777777" w:rsidR="00321439" w:rsidRPr="000966AB" w:rsidRDefault="00321439" w:rsidP="003214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proofErr w:type="spellStart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Prosimy</w:t>
      </w:r>
      <w:proofErr w:type="spellEnd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o </w:t>
      </w:r>
      <w:proofErr w:type="spellStart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przedstawienie</w:t>
      </w:r>
      <w:proofErr w:type="spellEnd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  <w:proofErr w:type="spellStart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oferty</w:t>
      </w:r>
      <w:proofErr w:type="spellEnd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  <w:proofErr w:type="spellStart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cenowej</w:t>
      </w:r>
      <w:proofErr w:type="spellEnd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  <w:proofErr w:type="spellStart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obejmującej</w:t>
      </w:r>
      <w:proofErr w:type="spellEnd"/>
      <w:r w:rsidRPr="000966A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:</w:t>
      </w:r>
    </w:p>
    <w:p w14:paraId="229150F5" w14:textId="0C6BEAA3" w:rsidR="00F66573" w:rsidRPr="008008A3" w:rsidRDefault="00321439" w:rsidP="003214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proofErr w:type="spellStart"/>
      <w:r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Z</w:t>
      </w:r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akupu</w:t>
      </w:r>
      <w:proofErr w:type="spellEnd"/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cyfrowych</w:t>
      </w:r>
      <w:proofErr w:type="spellEnd"/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materiałów</w:t>
      </w:r>
      <w:proofErr w:type="spellEnd"/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ćwiczeniowych</w:t>
      </w:r>
      <w:proofErr w:type="spellEnd"/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dla</w:t>
      </w:r>
      <w:proofErr w:type="spellEnd"/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dzieci</w:t>
      </w:r>
      <w:proofErr w:type="spellEnd"/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w </w:t>
      </w:r>
      <w:proofErr w:type="spellStart"/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wieku</w:t>
      </w:r>
      <w:proofErr w:type="spellEnd"/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6F4917" w:rsidRPr="008008A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przedszkolnym</w:t>
      </w:r>
      <w:proofErr w:type="spellEnd"/>
    </w:p>
    <w:p w14:paraId="3BDB9DEC" w14:textId="77777777" w:rsidR="00F66573" w:rsidRPr="000966AB" w:rsidRDefault="006F4917">
      <w:pP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0966A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Program: „</w:t>
      </w:r>
      <w:proofErr w:type="spellStart"/>
      <w:r w:rsidRPr="000966A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Cyfrowy</w:t>
      </w:r>
      <w:proofErr w:type="spellEnd"/>
      <w:r w:rsidRPr="000966A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0966A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Uczeń</w:t>
      </w:r>
      <w:proofErr w:type="spellEnd"/>
      <w:r w:rsidRPr="000966A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”</w:t>
      </w:r>
    </w:p>
    <w:p w14:paraId="67732CBB" w14:textId="77777777" w:rsidR="00F66573" w:rsidRPr="000966AB" w:rsidRDefault="006F4917">
      <w:pPr>
        <w:pStyle w:val="Nagwek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Przedmiot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zamówienia</w:t>
      </w:r>
      <w:proofErr w:type="spellEnd"/>
    </w:p>
    <w:p w14:paraId="4887E810" w14:textId="3B5A3988" w:rsidR="00F66573" w:rsidRPr="000966AB" w:rsidRDefault="006F491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Przedmiotem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zamówienia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jest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dostawa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cyfrowych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materiałów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ćwiczeniowych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Hlk213785897"/>
      <w:proofErr w:type="spellStart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>rozw</w:t>
      </w:r>
      <w:r w:rsidR="00914879">
        <w:rPr>
          <w:rFonts w:ascii="Times New Roman" w:hAnsi="Times New Roman" w:cs="Times New Roman"/>
          <w:color w:val="000000" w:themeColor="text1"/>
          <w:sz w:val="24"/>
          <w:szCs w:val="24"/>
        </w:rPr>
        <w:t>ijającyh</w:t>
      </w:r>
      <w:proofErr w:type="spellEnd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>kompetencj</w:t>
      </w:r>
      <w:r w:rsidR="00914879"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proofErr w:type="spellEnd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>kluczow</w:t>
      </w:r>
      <w:r w:rsidR="00914879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>dzieci</w:t>
      </w:r>
      <w:proofErr w:type="spellEnd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>oraz</w:t>
      </w:r>
      <w:proofErr w:type="spellEnd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>umożliwia</w:t>
      </w:r>
      <w:r w:rsidR="00914879">
        <w:rPr>
          <w:rFonts w:ascii="Times New Roman" w:hAnsi="Times New Roman" w:cs="Times New Roman"/>
          <w:color w:val="000000" w:themeColor="text1"/>
          <w:sz w:val="24"/>
          <w:szCs w:val="24"/>
        </w:rPr>
        <w:t>jące</w:t>
      </w:r>
      <w:proofErr w:type="spellEnd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>indywidualizację</w:t>
      </w:r>
      <w:proofErr w:type="spellEnd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>pracy</w:t>
      </w:r>
      <w:proofErr w:type="spellEnd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>dziećmi</w:t>
      </w:r>
      <w:proofErr w:type="spellEnd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</w:t>
      </w:r>
      <w:proofErr w:type="spellStart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>tym</w:t>
      </w:r>
      <w:proofErr w:type="spellEnd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>dziećmi</w:t>
      </w:r>
      <w:proofErr w:type="spellEnd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>zróżnicowanych</w:t>
      </w:r>
      <w:proofErr w:type="spellEnd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>potrzebach</w:t>
      </w:r>
      <w:proofErr w:type="spellEnd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14879" w:rsidRPr="00914879">
        <w:rPr>
          <w:rFonts w:ascii="Times New Roman" w:hAnsi="Times New Roman" w:cs="Times New Roman"/>
          <w:color w:val="000000" w:themeColor="text1"/>
          <w:sz w:val="24"/>
          <w:szCs w:val="24"/>
        </w:rPr>
        <w:t>edukacyjnych</w:t>
      </w:r>
      <w:proofErr w:type="spellEnd"/>
      <w:r w:rsidR="00914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bookmarkEnd w:id="0"/>
      <w:proofErr w:type="spellStart"/>
      <w:r w:rsidR="00914879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łużących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rozwijaniu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umiejętności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poznawczych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językowych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logicznego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myślenia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percepcji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wzrokowo-słuchowej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oraz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przygotowaniu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dzieci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nauki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szkolnej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0DE7765" w14:textId="017DAB20" w:rsidR="00F66573" w:rsidRPr="000966AB" w:rsidRDefault="006F491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Materiały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powinny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-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być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formie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cyfrowej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(online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lub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offline),</w:t>
      </w:r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-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663790">
        <w:rPr>
          <w:rFonts w:ascii="Times New Roman" w:hAnsi="Times New Roman" w:cs="Times New Roman"/>
          <w:color w:val="000000" w:themeColor="text1"/>
          <w:sz w:val="24"/>
          <w:szCs w:val="24"/>
        </w:rPr>
        <w:t>godną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podstawą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programową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wychowania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przedszkolnego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-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umożliwiać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wykorzystanie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komputerze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tablicy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interaktywnej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lub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tablecie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-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posiadać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licencję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14879">
        <w:rPr>
          <w:rFonts w:ascii="Times New Roman" w:hAnsi="Times New Roman" w:cs="Times New Roman"/>
          <w:color w:val="000000" w:themeColor="text1"/>
          <w:sz w:val="24"/>
          <w:szCs w:val="24"/>
        </w:rPr>
        <w:t>bezterminową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- </w:t>
      </w:r>
      <w:proofErr w:type="spellStart"/>
      <w:r w:rsidR="000C2E06">
        <w:rPr>
          <w:rFonts w:ascii="Times New Roman" w:hAnsi="Times New Roman" w:cs="Times New Roman"/>
          <w:color w:val="000000" w:themeColor="text1"/>
          <w:sz w:val="24"/>
          <w:szCs w:val="24"/>
        </w:rPr>
        <w:t>posiadać</w:t>
      </w:r>
      <w:proofErr w:type="spellEnd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interaktywne</w:t>
      </w:r>
      <w:proofErr w:type="spellEnd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ćwiczenia</w:t>
      </w:r>
      <w:proofErr w:type="spellEnd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zadania</w:t>
      </w:r>
      <w:proofErr w:type="spellEnd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dla</w:t>
      </w:r>
      <w:proofErr w:type="spellEnd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dzieci</w:t>
      </w:r>
      <w:proofErr w:type="spellEnd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</w:t>
      </w:r>
      <w:proofErr w:type="spellStart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wieku</w:t>
      </w:r>
      <w:proofErr w:type="spellEnd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3–</w:t>
      </w:r>
      <w:r w:rsidR="0062610B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proofErr w:type="spellEnd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- </w:t>
      </w:r>
      <w:proofErr w:type="spellStart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być</w:t>
      </w:r>
      <w:proofErr w:type="spellEnd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zgodne</w:t>
      </w:r>
      <w:proofErr w:type="spellEnd"/>
      <w:r w:rsidR="000966AB"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2E0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polską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wersj</w:t>
      </w:r>
      <w:r w:rsidR="000C2E06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językową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1971F68" w14:textId="77777777" w:rsidR="00F66573" w:rsidRPr="000966AB" w:rsidRDefault="006F4917">
      <w:pPr>
        <w:pStyle w:val="Nagwek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Wymagania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dodatkowe</w:t>
      </w:r>
      <w:proofErr w:type="spellEnd"/>
    </w:p>
    <w:p w14:paraId="6D9C97B8" w14:textId="4F028F8C" w:rsidR="00F66573" w:rsidRPr="000966AB" w:rsidRDefault="006F4917" w:rsidP="000966AB">
      <w:pPr>
        <w:tabs>
          <w:tab w:val="left" w:pos="28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Zamawiający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dopuszcza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złożenie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jednej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oferty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obejmującej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zestaw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cyfrowych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materiałów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ćwiczeniowych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pod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warunkiem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że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całość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zostanie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dostarczona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przez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jednego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wykonawcę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ramach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jednej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>faktury</w:t>
      </w:r>
      <w:proofErr w:type="spellEnd"/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AC5970A" w14:textId="77777777" w:rsidR="00B055BA" w:rsidRPr="000966AB" w:rsidRDefault="00B055BA" w:rsidP="000966AB">
      <w:pPr>
        <w:tabs>
          <w:tab w:val="left" w:pos="28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0966AB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3. Postanowienia dodatkowe</w:t>
      </w:r>
    </w:p>
    <w:p w14:paraId="79402782" w14:textId="77777777" w:rsidR="00B055BA" w:rsidRPr="000966AB" w:rsidRDefault="00B055BA" w:rsidP="000966AB">
      <w:pPr>
        <w:numPr>
          <w:ilvl w:val="0"/>
          <w:numId w:val="1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0966A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Materiały przeznaczone są do </w:t>
      </w:r>
      <w:r w:rsidRPr="000966AB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użytku służbowego nauczyciela</w:t>
      </w:r>
      <w:r w:rsidRPr="000966A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, z możliwością wykorzystania bezpośrednio z dziećmi </w:t>
      </w:r>
      <w:r w:rsidRPr="000966AB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tylko w ramach zajęć specjalnych (SPE)</w:t>
      </w:r>
      <w:r w:rsidRPr="000966A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2D388E01" w14:textId="77777777" w:rsidR="00B055BA" w:rsidRPr="000966AB" w:rsidRDefault="00B055BA" w:rsidP="000966AB">
      <w:pPr>
        <w:numPr>
          <w:ilvl w:val="0"/>
          <w:numId w:val="1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0966A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Materiały muszą być </w:t>
      </w:r>
      <w:r w:rsidRPr="000966AB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oryginalne, nowe i wolne od obciążeń prawnych</w:t>
      </w:r>
      <w:r w:rsidRPr="000966A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6DAC85DE" w14:textId="77777777" w:rsidR="00B055BA" w:rsidRPr="000966AB" w:rsidRDefault="00B055BA" w:rsidP="000966AB">
      <w:pPr>
        <w:numPr>
          <w:ilvl w:val="0"/>
          <w:numId w:val="1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0966A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Wykonawca zapewni </w:t>
      </w:r>
      <w:r w:rsidRPr="000966AB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wsparcie techniczne, aktualizacje oraz pomoc w instalacji i konfiguracji</w:t>
      </w:r>
      <w:r w:rsidRPr="000966A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materiałów przez cały okres obowiązywania licencji.</w:t>
      </w:r>
    </w:p>
    <w:p w14:paraId="0E9876C2" w14:textId="77777777" w:rsidR="00B055BA" w:rsidRPr="000966AB" w:rsidRDefault="00B055BA" w:rsidP="000966AB">
      <w:pPr>
        <w:numPr>
          <w:ilvl w:val="0"/>
          <w:numId w:val="1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0966A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Zamówienie realizowane jest w ramach programu </w:t>
      </w:r>
      <w:r w:rsidRPr="000966AB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„Cyfrowy Uczeń”</w:t>
      </w:r>
      <w:r w:rsidRPr="000966A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, zgodnie z § 3 ust. 1 i § 5 ust. 2 projektu rozporządzenia Rady Ministrów.</w:t>
      </w:r>
    </w:p>
    <w:p w14:paraId="0A10B38A" w14:textId="77777777" w:rsidR="00B055BA" w:rsidRPr="000966AB" w:rsidRDefault="00B055BA" w:rsidP="000966AB">
      <w:pPr>
        <w:numPr>
          <w:ilvl w:val="0"/>
          <w:numId w:val="1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0966A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Wykonawca przeprowadzi </w:t>
      </w:r>
      <w:r w:rsidRPr="000966AB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krótkie szkolenie nauczycieli</w:t>
      </w:r>
      <w:r w:rsidRPr="000966A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z obsługi dostarczonych materiałów.</w:t>
      </w:r>
    </w:p>
    <w:p w14:paraId="57387FED" w14:textId="5AA26C6D" w:rsidR="00F66573" w:rsidRPr="000966AB" w:rsidRDefault="00B055BA" w:rsidP="000966AB">
      <w:pPr>
        <w:numPr>
          <w:ilvl w:val="0"/>
          <w:numId w:val="1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6A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Zamawiający wymaga, aby </w:t>
      </w:r>
      <w:r w:rsidRPr="000966AB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dostarczone materiały były zgodne z podstawą programową wychowania przedszkolnego</w:t>
      </w:r>
      <w:r w:rsidRPr="000966A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i nadawały się do pracy na komputerze, tablicy interaktywnej lub tablecie.</w:t>
      </w:r>
      <w:r w:rsidRPr="00096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0F66573" w:rsidRPr="000966A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02842"/>
    <w:multiLevelType w:val="multilevel"/>
    <w:tmpl w:val="551A5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4965308">
    <w:abstractNumId w:val="8"/>
  </w:num>
  <w:num w:numId="2" w16cid:durableId="1631324544">
    <w:abstractNumId w:val="6"/>
  </w:num>
  <w:num w:numId="3" w16cid:durableId="571933589">
    <w:abstractNumId w:val="5"/>
  </w:num>
  <w:num w:numId="4" w16cid:durableId="1624462616">
    <w:abstractNumId w:val="4"/>
  </w:num>
  <w:num w:numId="5" w16cid:durableId="1918515070">
    <w:abstractNumId w:val="7"/>
  </w:num>
  <w:num w:numId="6" w16cid:durableId="1680541796">
    <w:abstractNumId w:val="3"/>
  </w:num>
  <w:num w:numId="7" w16cid:durableId="1687710965">
    <w:abstractNumId w:val="2"/>
  </w:num>
  <w:num w:numId="8" w16cid:durableId="932471433">
    <w:abstractNumId w:val="1"/>
  </w:num>
  <w:num w:numId="9" w16cid:durableId="1809081785">
    <w:abstractNumId w:val="0"/>
  </w:num>
  <w:num w:numId="10" w16cid:durableId="2384885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66AB"/>
    <w:rsid w:val="000C2E06"/>
    <w:rsid w:val="0015074B"/>
    <w:rsid w:val="00251A63"/>
    <w:rsid w:val="0029639D"/>
    <w:rsid w:val="00321439"/>
    <w:rsid w:val="00326F90"/>
    <w:rsid w:val="0062610B"/>
    <w:rsid w:val="00663790"/>
    <w:rsid w:val="006F4917"/>
    <w:rsid w:val="008008A3"/>
    <w:rsid w:val="008D3B5B"/>
    <w:rsid w:val="00914879"/>
    <w:rsid w:val="00AA1D8D"/>
    <w:rsid w:val="00B055BA"/>
    <w:rsid w:val="00B47730"/>
    <w:rsid w:val="00C0572C"/>
    <w:rsid w:val="00CB0664"/>
    <w:rsid w:val="00D16226"/>
    <w:rsid w:val="00D900BB"/>
    <w:rsid w:val="00DE4543"/>
    <w:rsid w:val="00F6657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6E991"/>
  <w14:defaultImageDpi w14:val="330"/>
  <w15:docId w15:val="{113FDE1B-9B9A-4FB6-BA8F-5B941AABA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5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6E6AFD-15A7-4EEA-9A1C-DD480EA70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Alicja Bacławska</cp:lastModifiedBy>
  <cp:revision>12</cp:revision>
  <dcterms:created xsi:type="dcterms:W3CDTF">2025-11-11T08:09:00Z</dcterms:created>
  <dcterms:modified xsi:type="dcterms:W3CDTF">2025-11-11T19:40:00Z</dcterms:modified>
  <cp:category/>
</cp:coreProperties>
</file>